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A2E7F" w14:textId="02CC3E5D" w:rsidR="00B10EC2" w:rsidRPr="001C4EE6" w:rsidRDefault="00B10EC2" w:rsidP="00DD056B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d</w:t>
      </w:r>
      <w:r w:rsidRPr="001C4EE6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ot. zaświadczenia </w:t>
      </w: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nr </w:t>
      </w:r>
      <w:r w:rsidR="00AF6A0D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10</w:t>
      </w:r>
      <w:bookmarkStart w:id="0" w:name="_GoBack"/>
      <w:bookmarkEnd w:id="0"/>
      <w:r w:rsidRPr="00965FD0">
        <w:rPr>
          <w:lang w:val="pl-PL"/>
        </w:rPr>
        <w:t xml:space="preserve">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B62658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pożyczki</w:t>
      </w:r>
    </w:p>
    <w:p w14:paraId="6DA37500" w14:textId="2A807ABA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………………………………….</w:t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 w:rsidRPr="007E3942">
        <w:rPr>
          <w:rFonts w:asciiTheme="majorHAnsi" w:hAnsiTheme="majorHAnsi" w:cstheme="majorHAnsi"/>
          <w:bCs/>
          <w:sz w:val="24"/>
          <w:lang w:val="pl-PL"/>
        </w:rPr>
        <w:t>………………….., dnia ……………….</w:t>
      </w:r>
    </w:p>
    <w:p w14:paraId="6729B4EE" w14:textId="6E888818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(imię, nazwis</w:t>
      </w:r>
      <w:r w:rsidR="00965FD0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ko, PESEL</w:t>
      </w: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)</w:t>
      </w:r>
    </w:p>
    <w:p w14:paraId="5BF7BEDF" w14:textId="77777777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6"/>
          <w:sz w:val="16"/>
          <w:szCs w:val="16"/>
          <w:lang w:val="pl-PL"/>
        </w:rPr>
      </w:pPr>
    </w:p>
    <w:p w14:paraId="727E2C80" w14:textId="360D1DC0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</w:t>
      </w:r>
    </w:p>
    <w:p w14:paraId="6FD4129F" w14:textId="2AE0B945" w:rsidR="007E3942" w:rsidRPr="007E3942" w:rsidRDefault="00CA3095" w:rsidP="00CA3095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(nawa firmy zgodnie CEIDG)</w:t>
      </w:r>
    </w:p>
    <w:p w14:paraId="6809E09A" w14:textId="16318646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08CFEF98" w14:textId="424F48BD" w:rsidR="007E3942" w:rsidRDefault="007E3942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</w:t>
      </w:r>
      <w:r w:rsidR="00CA3095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adres</w:t>
      </w: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)</w:t>
      </w:r>
    </w:p>
    <w:p w14:paraId="55223317" w14:textId="77777777" w:rsidR="00CA3095" w:rsidRDefault="00CA3095" w:rsidP="00CA3095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1C0EDEF6" w14:textId="7E1AA844" w:rsidR="00CA3095" w:rsidRDefault="00CA3095" w:rsidP="00CA3095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           (NIP)</w:t>
      </w:r>
    </w:p>
    <w:p w14:paraId="2F33E407" w14:textId="77777777" w:rsidR="00CA3095" w:rsidRPr="007E3942" w:rsidRDefault="00CA3095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</w:p>
    <w:p w14:paraId="407DB01D" w14:textId="00249EAB" w:rsidR="007E3942" w:rsidRDefault="00CA3095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Zakład Ubezpieczeń Społecznych</w:t>
      </w:r>
    </w:p>
    <w:p w14:paraId="31BEDF29" w14:textId="2F64D63D" w:rsidR="007E3942" w:rsidRDefault="007E3942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w ………………….</w:t>
      </w:r>
    </w:p>
    <w:p w14:paraId="12789E17" w14:textId="77777777" w:rsidR="007E3942" w:rsidRDefault="007E3942" w:rsidP="00DD056B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297F16EE" w14:textId="77777777" w:rsidR="00CA3095" w:rsidRDefault="00CA3095" w:rsidP="00DD056B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2188E3CC" w14:textId="7AFF26C4" w:rsidR="00372E01" w:rsidRPr="00B20311" w:rsidRDefault="007E3942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 xml:space="preserve">Wniosek o wydanie </w:t>
      </w:r>
      <w:r w:rsidR="007842E1" w:rsidRPr="00B20311">
        <w:rPr>
          <w:rFonts w:asciiTheme="majorHAnsi" w:hAnsiTheme="majorHAnsi" w:cstheme="majorHAnsi"/>
          <w:b/>
          <w:sz w:val="24"/>
          <w:lang w:val="pl-PL"/>
        </w:rPr>
        <w:t>ZAŚWIADCZENI</w:t>
      </w:r>
      <w:r>
        <w:rPr>
          <w:rFonts w:asciiTheme="majorHAnsi" w:hAnsiTheme="majorHAnsi" w:cstheme="majorHAnsi"/>
          <w:b/>
          <w:sz w:val="24"/>
          <w:lang w:val="pl-PL"/>
        </w:rPr>
        <w:t>A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</w:p>
    <w:p w14:paraId="0AE2A50F" w14:textId="77777777" w:rsidR="00DD056B" w:rsidRPr="00DD056B" w:rsidRDefault="00DD056B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</w:p>
    <w:p w14:paraId="59F37B68" w14:textId="1D57FA68" w:rsidR="00372E01" w:rsidRPr="00CA3095" w:rsidRDefault="00CA3095" w:rsidP="00CA3095">
      <w:pPr>
        <w:spacing w:after="0"/>
        <w:jc w:val="both"/>
        <w:rPr>
          <w:rFonts w:asciiTheme="majorHAnsi" w:hAnsiTheme="majorHAnsi" w:cstheme="majorHAnsi"/>
          <w:lang w:val="pl-PL"/>
        </w:rPr>
      </w:pPr>
      <w:r w:rsidRPr="00CA3095">
        <w:rPr>
          <w:rFonts w:asciiTheme="majorHAnsi" w:hAnsiTheme="majorHAnsi" w:cstheme="majorHAnsi"/>
          <w:lang w:val="pl-PL"/>
        </w:rPr>
        <w:t xml:space="preserve">Zwracam się z prośbą o wydanie zaświadczenia o okresach (lub </w:t>
      </w:r>
      <w:r>
        <w:rPr>
          <w:rFonts w:asciiTheme="majorHAnsi" w:hAnsiTheme="majorHAnsi" w:cstheme="majorHAnsi"/>
          <w:lang w:val="pl-PL"/>
        </w:rPr>
        <w:t xml:space="preserve">ich </w:t>
      </w:r>
      <w:r w:rsidRPr="00CA3095">
        <w:rPr>
          <w:rFonts w:asciiTheme="majorHAnsi" w:hAnsiTheme="majorHAnsi" w:cstheme="majorHAnsi"/>
          <w:lang w:val="pl-PL"/>
        </w:rPr>
        <w:t>braku) przerwy w prowadzeniu przeze mnie działalności gospodarczej z powodu choroby lub korzystania ze świadczenia rehabilitacyjnego począwszy od dnia ………………………</w:t>
      </w:r>
      <w:r>
        <w:rPr>
          <w:rStyle w:val="Odwoanieprzypisudolnego"/>
          <w:rFonts w:asciiTheme="majorHAnsi" w:hAnsiTheme="majorHAnsi" w:cstheme="majorHAnsi"/>
          <w:lang w:val="pl-PL"/>
        </w:rPr>
        <w:footnoteReference w:id="1"/>
      </w:r>
      <w:r w:rsidR="00366254" w:rsidRPr="00CA3095">
        <w:rPr>
          <w:rFonts w:asciiTheme="majorHAnsi" w:hAnsiTheme="majorHAnsi" w:cstheme="majorHAnsi"/>
          <w:lang w:val="pl-PL"/>
        </w:rPr>
        <w:t>.</w:t>
      </w:r>
      <w:r w:rsidR="00C5688C" w:rsidRPr="00CA3095">
        <w:rPr>
          <w:rFonts w:asciiTheme="majorHAnsi" w:hAnsiTheme="majorHAnsi" w:cstheme="majorHAnsi"/>
          <w:lang w:val="pl-PL"/>
        </w:rPr>
        <w:t xml:space="preserve"> </w:t>
      </w:r>
    </w:p>
    <w:p w14:paraId="75B8B120" w14:textId="77777777" w:rsidR="00BA327B" w:rsidRPr="00DD056B" w:rsidRDefault="00BA327B" w:rsidP="00DD056B">
      <w:pPr>
        <w:spacing w:after="0"/>
        <w:jc w:val="both"/>
        <w:rPr>
          <w:rFonts w:asciiTheme="majorHAnsi" w:hAnsiTheme="majorHAnsi" w:cstheme="majorHAnsi"/>
          <w:lang w:val="pl-PL"/>
        </w:rPr>
      </w:pPr>
    </w:p>
    <w:p w14:paraId="34E13658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1389F08C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640BF33C" w14:textId="53E75AA3" w:rsidR="002B1D4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………………………………………………….</w:t>
      </w:r>
    </w:p>
    <w:p w14:paraId="08D2EED9" w14:textId="0B071035" w:rsidR="002B1D4B" w:rsidRPr="00DD056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i/>
          <w:iCs/>
          <w:sz w:val="18"/>
          <w:szCs w:val="18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          </w:t>
      </w:r>
      <w:r w:rsidRPr="00DD056B">
        <w:rPr>
          <w:rFonts w:asciiTheme="majorHAnsi" w:hAnsiTheme="majorHAnsi" w:cstheme="majorHAnsi"/>
          <w:i/>
          <w:iCs/>
          <w:sz w:val="18"/>
          <w:szCs w:val="18"/>
          <w:lang w:val="pl-PL"/>
        </w:rPr>
        <w:t>podpis wnioskodawcy</w:t>
      </w:r>
    </w:p>
    <w:sectPr w:rsidR="002B1D4B" w:rsidRPr="00DD056B" w:rsidSect="00DD056B">
      <w:pgSz w:w="12240" w:h="15840"/>
      <w:pgMar w:top="1440" w:right="1800" w:bottom="709" w:left="180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05A02" w14:textId="77777777" w:rsidR="00C42953" w:rsidRDefault="00C42953" w:rsidP="00A064E1">
      <w:pPr>
        <w:spacing w:after="0" w:line="240" w:lineRule="auto"/>
      </w:pPr>
      <w:r>
        <w:separator/>
      </w:r>
    </w:p>
  </w:endnote>
  <w:endnote w:type="continuationSeparator" w:id="0">
    <w:p w14:paraId="267A42A7" w14:textId="77777777" w:rsidR="00C42953" w:rsidRDefault="00C42953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E2684" w14:textId="77777777" w:rsidR="00C42953" w:rsidRDefault="00C42953" w:rsidP="00A064E1">
      <w:pPr>
        <w:spacing w:after="0" w:line="240" w:lineRule="auto"/>
      </w:pPr>
      <w:r>
        <w:separator/>
      </w:r>
    </w:p>
  </w:footnote>
  <w:footnote w:type="continuationSeparator" w:id="0">
    <w:p w14:paraId="1A96AA49" w14:textId="77777777" w:rsidR="00C42953" w:rsidRDefault="00C42953" w:rsidP="00A064E1">
      <w:pPr>
        <w:spacing w:after="0" w:line="240" w:lineRule="auto"/>
      </w:pPr>
      <w:r>
        <w:continuationSeparator/>
      </w:r>
    </w:p>
  </w:footnote>
  <w:footnote w:id="1">
    <w:p w14:paraId="7D4BC433" w14:textId="5D4B532D" w:rsidR="00CA3095" w:rsidRPr="00CA3095" w:rsidRDefault="00CA309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965FD0">
        <w:rPr>
          <w:lang w:val="pl-PL"/>
        </w:rPr>
        <w:t xml:space="preserve"> Data rozpoczęcia prowadzenia indywidualnej działalności gospodarczej.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F4737"/>
    <w:multiLevelType w:val="hybridMultilevel"/>
    <w:tmpl w:val="8B80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84605"/>
    <w:multiLevelType w:val="hybridMultilevel"/>
    <w:tmpl w:val="A9BE6960"/>
    <w:lvl w:ilvl="0" w:tplc="9924848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5FD"/>
    <w:rsid w:val="00034616"/>
    <w:rsid w:val="0006063C"/>
    <w:rsid w:val="00107722"/>
    <w:rsid w:val="0015074B"/>
    <w:rsid w:val="001800FD"/>
    <w:rsid w:val="00183406"/>
    <w:rsid w:val="001A4D52"/>
    <w:rsid w:val="001F7A7E"/>
    <w:rsid w:val="0029639D"/>
    <w:rsid w:val="002B1D4B"/>
    <w:rsid w:val="002C7283"/>
    <w:rsid w:val="00326F90"/>
    <w:rsid w:val="00366254"/>
    <w:rsid w:val="00372E01"/>
    <w:rsid w:val="00374588"/>
    <w:rsid w:val="003B0FE4"/>
    <w:rsid w:val="003D0CB7"/>
    <w:rsid w:val="00463E5A"/>
    <w:rsid w:val="004E730E"/>
    <w:rsid w:val="00513318"/>
    <w:rsid w:val="005E6F53"/>
    <w:rsid w:val="006C341B"/>
    <w:rsid w:val="006E32BF"/>
    <w:rsid w:val="006F291A"/>
    <w:rsid w:val="007842E1"/>
    <w:rsid w:val="007E3942"/>
    <w:rsid w:val="00965FD0"/>
    <w:rsid w:val="009966A6"/>
    <w:rsid w:val="00A00937"/>
    <w:rsid w:val="00A064E1"/>
    <w:rsid w:val="00A81EDB"/>
    <w:rsid w:val="00AA1D8D"/>
    <w:rsid w:val="00AF6A0D"/>
    <w:rsid w:val="00B10EC2"/>
    <w:rsid w:val="00B20311"/>
    <w:rsid w:val="00B47730"/>
    <w:rsid w:val="00B62658"/>
    <w:rsid w:val="00B71FAE"/>
    <w:rsid w:val="00B9393A"/>
    <w:rsid w:val="00BA327B"/>
    <w:rsid w:val="00C26D41"/>
    <w:rsid w:val="00C42953"/>
    <w:rsid w:val="00C5688C"/>
    <w:rsid w:val="00CA3095"/>
    <w:rsid w:val="00CB0664"/>
    <w:rsid w:val="00D9106F"/>
    <w:rsid w:val="00DD056B"/>
    <w:rsid w:val="00E43F94"/>
    <w:rsid w:val="00EC6667"/>
    <w:rsid w:val="00F50B6E"/>
    <w:rsid w:val="00F80899"/>
    <w:rsid w:val="00FA6C6C"/>
    <w:rsid w:val="00FA7A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8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8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8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8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88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66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966E04-A0CB-4F45-86A3-A3276F53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3</cp:revision>
  <cp:lastPrinted>2025-10-06T21:06:00Z</cp:lastPrinted>
  <dcterms:created xsi:type="dcterms:W3CDTF">2025-12-11T14:57:00Z</dcterms:created>
  <dcterms:modified xsi:type="dcterms:W3CDTF">2025-12-11T15:00:00Z</dcterms:modified>
  <cp:category/>
</cp:coreProperties>
</file>